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王耀帅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7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针灸推拿学专业导论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(050017—004)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针灸推拿学专业导论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(050017—003)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针灸推拿学专业导论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(050017—002)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